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F7A52" w14:textId="44654D3B" w:rsidR="004318F5" w:rsidRPr="004E27BA" w:rsidRDefault="004318F5" w:rsidP="004E27BA">
      <w:pPr>
        <w:pStyle w:val="Bezodstpw"/>
        <w:jc w:val="both"/>
        <w:rPr>
          <w:sz w:val="22"/>
          <w:szCs w:val="22"/>
        </w:rPr>
      </w:pPr>
      <w:r w:rsidRPr="004E27BA">
        <w:rPr>
          <w:sz w:val="22"/>
          <w:szCs w:val="22"/>
        </w:rPr>
        <w:t>KIR.271.1</w:t>
      </w:r>
      <w:r w:rsidR="00D6625A">
        <w:rPr>
          <w:sz w:val="22"/>
          <w:szCs w:val="22"/>
        </w:rPr>
        <w:t>.1</w:t>
      </w:r>
      <w:r w:rsidR="00EF43CF">
        <w:rPr>
          <w:sz w:val="22"/>
          <w:szCs w:val="22"/>
        </w:rPr>
        <w:t>3</w:t>
      </w:r>
      <w:r w:rsidR="00D6625A">
        <w:rPr>
          <w:sz w:val="22"/>
          <w:szCs w:val="22"/>
        </w:rPr>
        <w:t>.</w:t>
      </w:r>
      <w:r w:rsidRPr="004E27BA">
        <w:rPr>
          <w:sz w:val="22"/>
          <w:szCs w:val="22"/>
        </w:rPr>
        <w:t>2025</w:t>
      </w:r>
    </w:p>
    <w:p w14:paraId="7AA94264" w14:textId="2E89FCAE" w:rsidR="00DA509A" w:rsidRPr="004E27BA" w:rsidRDefault="00DA509A" w:rsidP="004E27BA">
      <w:pPr>
        <w:pStyle w:val="Bezodstpw"/>
        <w:jc w:val="right"/>
        <w:rPr>
          <w:sz w:val="22"/>
          <w:szCs w:val="22"/>
        </w:rPr>
      </w:pPr>
      <w:r w:rsidRPr="004E27BA">
        <w:rPr>
          <w:sz w:val="22"/>
          <w:szCs w:val="22"/>
        </w:rPr>
        <w:t xml:space="preserve">Załącznik nr </w:t>
      </w:r>
      <w:r w:rsidR="004665EF" w:rsidRPr="004E27BA">
        <w:rPr>
          <w:sz w:val="22"/>
          <w:szCs w:val="22"/>
        </w:rPr>
        <w:t>8</w:t>
      </w:r>
      <w:r w:rsidR="0029492E" w:rsidRPr="004E27BA">
        <w:rPr>
          <w:sz w:val="22"/>
          <w:szCs w:val="22"/>
        </w:rPr>
        <w:t xml:space="preserve"> do SWZ</w:t>
      </w:r>
    </w:p>
    <w:p w14:paraId="20E107AE" w14:textId="77777777" w:rsidR="004318F5" w:rsidRPr="004E27BA" w:rsidRDefault="004318F5" w:rsidP="004E27BA">
      <w:pPr>
        <w:pStyle w:val="Bezodstpw"/>
        <w:jc w:val="both"/>
        <w:rPr>
          <w:sz w:val="22"/>
          <w:szCs w:val="22"/>
        </w:rPr>
      </w:pPr>
    </w:p>
    <w:p w14:paraId="33ED0D30" w14:textId="31E02D39" w:rsidR="001B4444" w:rsidRPr="004E27BA" w:rsidRDefault="001B4444" w:rsidP="004E27BA">
      <w:pPr>
        <w:pStyle w:val="Bezodstpw"/>
        <w:jc w:val="right"/>
        <w:rPr>
          <w:sz w:val="22"/>
          <w:szCs w:val="22"/>
        </w:rPr>
      </w:pPr>
      <w:r w:rsidRPr="004E27BA">
        <w:rPr>
          <w:sz w:val="22"/>
          <w:szCs w:val="22"/>
        </w:rPr>
        <w:t>..................................., dnia ....................... 202</w:t>
      </w:r>
      <w:r w:rsidR="00FE15D7" w:rsidRPr="004E27BA">
        <w:rPr>
          <w:sz w:val="22"/>
          <w:szCs w:val="22"/>
        </w:rPr>
        <w:t>5</w:t>
      </w:r>
      <w:r w:rsidRPr="004E27BA">
        <w:rPr>
          <w:sz w:val="22"/>
          <w:szCs w:val="22"/>
        </w:rPr>
        <w:t xml:space="preserve"> r.</w:t>
      </w:r>
    </w:p>
    <w:p w14:paraId="4A64EFDD" w14:textId="48EE5AE6" w:rsidR="009E1C8A" w:rsidRPr="004E27BA" w:rsidRDefault="009E1C8A" w:rsidP="004E27BA">
      <w:pPr>
        <w:pStyle w:val="Bezodstpw"/>
        <w:jc w:val="both"/>
        <w:rPr>
          <w:sz w:val="22"/>
          <w:szCs w:val="22"/>
        </w:rPr>
      </w:pPr>
      <w:r w:rsidRPr="004E27BA">
        <w:rPr>
          <w:sz w:val="22"/>
          <w:szCs w:val="22"/>
        </w:rPr>
        <w:t>.................................................................................</w:t>
      </w:r>
    </w:p>
    <w:p w14:paraId="1D52BCBE" w14:textId="1CC5B77C" w:rsidR="009E1C8A" w:rsidRPr="004E27BA" w:rsidRDefault="00CB6878" w:rsidP="004E27BA">
      <w:pPr>
        <w:pStyle w:val="Bezodstpw"/>
        <w:jc w:val="both"/>
        <w:rPr>
          <w:rFonts w:eastAsia="Batang"/>
          <w:i/>
          <w:sz w:val="16"/>
          <w:szCs w:val="16"/>
        </w:rPr>
      </w:pPr>
      <w:r w:rsidRPr="004E27BA">
        <w:rPr>
          <w:rFonts w:eastAsia="Batang"/>
          <w:i/>
          <w:sz w:val="16"/>
          <w:szCs w:val="16"/>
        </w:rPr>
        <w:t xml:space="preserve">     </w:t>
      </w:r>
      <w:r w:rsidR="009E1C8A" w:rsidRPr="004E27BA">
        <w:rPr>
          <w:rFonts w:eastAsia="Batang"/>
          <w:i/>
          <w:sz w:val="16"/>
          <w:szCs w:val="16"/>
        </w:rPr>
        <w:t xml:space="preserve">  (Nazwa i adres Wykonawcy)</w:t>
      </w:r>
    </w:p>
    <w:p w14:paraId="0A1F7522" w14:textId="77777777" w:rsidR="00DA509A" w:rsidRPr="004E27BA" w:rsidRDefault="00DA509A" w:rsidP="004E27BA">
      <w:pPr>
        <w:pStyle w:val="Bezodstpw"/>
        <w:jc w:val="both"/>
        <w:rPr>
          <w:sz w:val="22"/>
          <w:szCs w:val="22"/>
        </w:rPr>
      </w:pPr>
    </w:p>
    <w:p w14:paraId="73DD3DFD" w14:textId="184B4C7E" w:rsidR="00EC6B7B" w:rsidRPr="004E27BA" w:rsidRDefault="00EC6B7B" w:rsidP="000918F1">
      <w:pPr>
        <w:pStyle w:val="Bezodstpw"/>
        <w:shd w:val="clear" w:color="auto" w:fill="FCFDCF"/>
        <w:jc w:val="center"/>
        <w:rPr>
          <w:b/>
          <w:sz w:val="22"/>
          <w:szCs w:val="22"/>
        </w:rPr>
      </w:pPr>
      <w:r w:rsidRPr="004E27BA">
        <w:rPr>
          <w:b/>
          <w:sz w:val="22"/>
          <w:szCs w:val="22"/>
        </w:rPr>
        <w:t xml:space="preserve">WYKAZ WYKONANYCH </w:t>
      </w:r>
      <w:r w:rsidR="00C64944" w:rsidRPr="004E27BA">
        <w:rPr>
          <w:b/>
          <w:sz w:val="22"/>
          <w:szCs w:val="22"/>
        </w:rPr>
        <w:t>DOSTAW</w:t>
      </w:r>
    </w:p>
    <w:p w14:paraId="09A00C4C" w14:textId="7D7083B6" w:rsidR="00CB6878" w:rsidRPr="004E27BA" w:rsidRDefault="00EC6B7B" w:rsidP="000918F1">
      <w:pPr>
        <w:pStyle w:val="Bezodstpw"/>
        <w:shd w:val="clear" w:color="auto" w:fill="FCFDCF"/>
        <w:jc w:val="center"/>
        <w:rPr>
          <w:sz w:val="22"/>
          <w:szCs w:val="22"/>
        </w:rPr>
      </w:pPr>
      <w:r w:rsidRPr="004E27BA">
        <w:rPr>
          <w:sz w:val="22"/>
          <w:szCs w:val="22"/>
        </w:rPr>
        <w:t>Składany do zadania</w:t>
      </w:r>
    </w:p>
    <w:p w14:paraId="5C047CF9" w14:textId="77777777" w:rsidR="0026141D" w:rsidRPr="004E27BA" w:rsidRDefault="0026141D" w:rsidP="004E27BA">
      <w:pPr>
        <w:pStyle w:val="Bezodstpw"/>
        <w:jc w:val="center"/>
        <w:rPr>
          <w:b/>
          <w:bCs/>
          <w:iCs/>
          <w:sz w:val="22"/>
          <w:szCs w:val="22"/>
        </w:rPr>
      </w:pPr>
    </w:p>
    <w:p w14:paraId="1AB434AC" w14:textId="77777777" w:rsidR="000918F1" w:rsidRDefault="000918F1" w:rsidP="004E27BA">
      <w:pPr>
        <w:pStyle w:val="Bezodstpw"/>
        <w:jc w:val="center"/>
        <w:rPr>
          <w:b/>
          <w:bCs/>
          <w:sz w:val="22"/>
          <w:szCs w:val="22"/>
        </w:rPr>
      </w:pPr>
      <w:r w:rsidRPr="000918F1">
        <w:rPr>
          <w:b/>
          <w:bCs/>
          <w:sz w:val="22"/>
          <w:szCs w:val="22"/>
        </w:rPr>
        <w:t>„Zakup agregatu prądotwórczego”</w:t>
      </w:r>
    </w:p>
    <w:p w14:paraId="333B5398" w14:textId="307885DD" w:rsidR="0078061D" w:rsidRPr="004E27BA" w:rsidRDefault="000918F1" w:rsidP="004E27BA">
      <w:pPr>
        <w:pStyle w:val="Bezodstpw"/>
        <w:jc w:val="center"/>
        <w:rPr>
          <w:b/>
          <w:bCs/>
          <w:sz w:val="22"/>
          <w:szCs w:val="22"/>
        </w:rPr>
      </w:pPr>
      <w:r w:rsidRPr="000918F1">
        <w:rPr>
          <w:b/>
          <w:bCs/>
          <w:sz w:val="22"/>
          <w:szCs w:val="22"/>
        </w:rPr>
        <w:t>w ramach Programu Ochrony Ludności i Obrony Cywilnej na lata 2025-2026</w:t>
      </w:r>
    </w:p>
    <w:p w14:paraId="0602C0B8" w14:textId="77777777" w:rsidR="00F047F5" w:rsidRPr="004E27BA" w:rsidRDefault="00F047F5" w:rsidP="004E27BA">
      <w:pPr>
        <w:pStyle w:val="Bezodstpw"/>
        <w:jc w:val="center"/>
        <w:rPr>
          <w:b/>
          <w:sz w:val="22"/>
          <w:szCs w:val="22"/>
        </w:rPr>
      </w:pPr>
    </w:p>
    <w:p w14:paraId="32A805CC" w14:textId="77777777" w:rsidR="00CB6878" w:rsidRPr="004E27BA" w:rsidRDefault="00CB6878" w:rsidP="004E27BA">
      <w:pPr>
        <w:pStyle w:val="Bezodstpw"/>
        <w:jc w:val="both"/>
        <w:rPr>
          <w:b/>
          <w:bCs/>
          <w:sz w:val="22"/>
          <w:szCs w:val="22"/>
          <w:lang w:eastAsia="x-none"/>
        </w:rPr>
      </w:pPr>
    </w:p>
    <w:p w14:paraId="72F32A5D" w14:textId="77777777" w:rsidR="00DA509A" w:rsidRPr="004E27BA" w:rsidRDefault="00DA509A" w:rsidP="004E27BA">
      <w:pPr>
        <w:pStyle w:val="Bezodstpw"/>
        <w:jc w:val="both"/>
        <w:rPr>
          <w:sz w:val="22"/>
          <w:szCs w:val="22"/>
        </w:rPr>
      </w:pPr>
      <w:r w:rsidRPr="004E27BA">
        <w:rPr>
          <w:b/>
          <w:sz w:val="22"/>
          <w:szCs w:val="22"/>
        </w:rPr>
        <w:t>OŚWIADCZAM(Y), ŻE</w:t>
      </w:r>
    </w:p>
    <w:p w14:paraId="75AD2805" w14:textId="75691A93" w:rsidR="00DA509A" w:rsidRPr="004E27BA" w:rsidRDefault="00DA509A" w:rsidP="004E27BA">
      <w:pPr>
        <w:pStyle w:val="Bezodstpw"/>
        <w:jc w:val="both"/>
        <w:rPr>
          <w:sz w:val="22"/>
          <w:szCs w:val="22"/>
        </w:rPr>
      </w:pPr>
      <w:r w:rsidRPr="004E27BA">
        <w:rPr>
          <w:sz w:val="22"/>
          <w:szCs w:val="22"/>
        </w:rPr>
        <w:t xml:space="preserve">wykonałem(wykonaliśmy) następujące </w:t>
      </w:r>
      <w:r w:rsidR="004E27BA">
        <w:rPr>
          <w:sz w:val="22"/>
          <w:szCs w:val="22"/>
        </w:rPr>
        <w:t>dostawy</w:t>
      </w:r>
      <w:r w:rsidRPr="004E27BA">
        <w:rPr>
          <w:sz w:val="22"/>
          <w:szCs w:val="22"/>
        </w:rPr>
        <w:t>:</w:t>
      </w:r>
    </w:p>
    <w:tbl>
      <w:tblPr>
        <w:tblW w:w="14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1782"/>
        <w:gridCol w:w="2308"/>
      </w:tblGrid>
      <w:tr w:rsidR="00EC6B7B" w:rsidRPr="004E27BA" w14:paraId="12BF338A" w14:textId="77777777" w:rsidTr="004E27BA">
        <w:trPr>
          <w:cantSplit/>
          <w:trHeight w:hRule="exact" w:val="67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E539EF" w14:textId="77777777" w:rsidR="00EC6B7B" w:rsidRPr="004E27BA" w:rsidRDefault="00EC6B7B" w:rsidP="004E27BA">
            <w:pPr>
              <w:pStyle w:val="Bezodstpw"/>
              <w:jc w:val="center"/>
              <w:rPr>
                <w:b/>
                <w:spacing w:val="4"/>
                <w:sz w:val="20"/>
                <w:szCs w:val="20"/>
              </w:rPr>
            </w:pPr>
            <w:r w:rsidRPr="004E27BA">
              <w:rPr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EC51E1" w14:textId="2AF592D7" w:rsidR="00EC6B7B" w:rsidRPr="004E27BA" w:rsidRDefault="00EC6B7B" w:rsidP="004E27BA">
            <w:pPr>
              <w:pStyle w:val="Bezodstpw"/>
              <w:jc w:val="center"/>
              <w:rPr>
                <w:b/>
                <w:spacing w:val="4"/>
                <w:sz w:val="20"/>
                <w:szCs w:val="20"/>
              </w:rPr>
            </w:pPr>
            <w:r w:rsidRPr="004E27BA">
              <w:rPr>
                <w:b/>
                <w:spacing w:val="4"/>
                <w:sz w:val="20"/>
                <w:szCs w:val="20"/>
              </w:rPr>
              <w:t xml:space="preserve">Rodzaj </w:t>
            </w:r>
            <w:r w:rsidR="00C64944" w:rsidRPr="004E27BA">
              <w:rPr>
                <w:b/>
                <w:spacing w:val="4"/>
                <w:sz w:val="20"/>
                <w:szCs w:val="20"/>
              </w:rPr>
              <w:t>dostawy</w:t>
            </w:r>
            <w:r w:rsidRPr="004E27BA">
              <w:rPr>
                <w:b/>
                <w:spacing w:val="4"/>
                <w:sz w:val="20"/>
                <w:szCs w:val="20"/>
              </w:rPr>
              <w:t>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CC449D" w14:textId="26C9E0C7" w:rsidR="00EC6B7B" w:rsidRPr="004E27BA" w:rsidRDefault="00EC6B7B" w:rsidP="004E27BA">
            <w:pPr>
              <w:pStyle w:val="Bezodstpw"/>
              <w:jc w:val="center"/>
              <w:rPr>
                <w:b/>
                <w:spacing w:val="4"/>
                <w:sz w:val="20"/>
                <w:szCs w:val="20"/>
              </w:rPr>
            </w:pPr>
            <w:r w:rsidRPr="004E27BA">
              <w:rPr>
                <w:b/>
                <w:spacing w:val="4"/>
                <w:sz w:val="20"/>
                <w:szCs w:val="20"/>
              </w:rPr>
              <w:t xml:space="preserve">Całkowita wartość </w:t>
            </w:r>
            <w:r w:rsidR="00AF69BA" w:rsidRPr="004E27BA">
              <w:rPr>
                <w:b/>
                <w:spacing w:val="4"/>
                <w:sz w:val="20"/>
                <w:szCs w:val="20"/>
              </w:rPr>
              <w:t xml:space="preserve">dostawy </w:t>
            </w:r>
            <w:r w:rsidRPr="004E27BA">
              <w:rPr>
                <w:b/>
                <w:spacing w:val="4"/>
                <w:sz w:val="20"/>
                <w:szCs w:val="20"/>
              </w:rPr>
              <w:t>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710298" w14:textId="77777777" w:rsidR="00EC6B7B" w:rsidRPr="004E27BA" w:rsidRDefault="00EC6B7B" w:rsidP="004E27BA">
            <w:pPr>
              <w:pStyle w:val="Bezodstpw"/>
              <w:jc w:val="center"/>
              <w:rPr>
                <w:b/>
                <w:spacing w:val="4"/>
                <w:sz w:val="20"/>
                <w:szCs w:val="20"/>
              </w:rPr>
            </w:pPr>
            <w:r w:rsidRPr="004E27BA">
              <w:rPr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1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7D469A" w14:textId="3F692514" w:rsidR="00EC6B7B" w:rsidRPr="004E27BA" w:rsidRDefault="00EC6B7B" w:rsidP="004E27BA">
            <w:pPr>
              <w:pStyle w:val="Bezodstpw"/>
              <w:jc w:val="center"/>
              <w:rPr>
                <w:b/>
                <w:spacing w:val="4"/>
                <w:sz w:val="20"/>
                <w:szCs w:val="20"/>
              </w:rPr>
            </w:pPr>
            <w:r w:rsidRPr="004E27BA">
              <w:rPr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953280" w14:textId="6C9B66BD" w:rsidR="00EC6B7B" w:rsidRPr="004E27BA" w:rsidRDefault="00EC6B7B" w:rsidP="004E27B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4E27BA">
              <w:rPr>
                <w:b/>
                <w:sz w:val="20"/>
                <w:szCs w:val="20"/>
              </w:rPr>
              <w:t>Doświadczenie własne /oddane do dyspozycji</w:t>
            </w:r>
          </w:p>
        </w:tc>
      </w:tr>
      <w:tr w:rsidR="008C4D9D" w:rsidRPr="004E27BA" w14:paraId="71AC0B5E" w14:textId="77777777" w:rsidTr="004E27BA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290335" w14:textId="77777777" w:rsidR="008C4D9D" w:rsidRPr="004E27BA" w:rsidRDefault="008C4D9D" w:rsidP="00D6625A">
            <w:pPr>
              <w:pStyle w:val="Bezodstpw"/>
              <w:jc w:val="center"/>
              <w:rPr>
                <w:spacing w:val="4"/>
                <w:sz w:val="22"/>
                <w:szCs w:val="22"/>
              </w:rPr>
            </w:pPr>
            <w:r w:rsidRPr="004E27BA">
              <w:rPr>
                <w:spacing w:val="4"/>
                <w:sz w:val="22"/>
                <w:szCs w:val="22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C6CEC6E" w14:textId="77777777" w:rsidR="008C4D9D" w:rsidRPr="004E27BA" w:rsidRDefault="008C4D9D" w:rsidP="004E27BA">
            <w:pPr>
              <w:pStyle w:val="Bezodstpw"/>
              <w:jc w:val="both"/>
              <w:rPr>
                <w:spacing w:val="4"/>
                <w:sz w:val="22"/>
                <w:szCs w:val="22"/>
              </w:rPr>
            </w:pPr>
          </w:p>
          <w:p w14:paraId="59B7328B" w14:textId="77777777" w:rsidR="008C4D9D" w:rsidRPr="004E27BA" w:rsidRDefault="008C4D9D" w:rsidP="004E27BA">
            <w:pPr>
              <w:pStyle w:val="Bezodstpw"/>
              <w:jc w:val="both"/>
              <w:rPr>
                <w:spacing w:val="4"/>
                <w:sz w:val="22"/>
                <w:szCs w:val="22"/>
              </w:rPr>
            </w:pPr>
            <w:r w:rsidRPr="004E27BA">
              <w:rPr>
                <w:spacing w:val="4"/>
                <w:sz w:val="22"/>
                <w:szCs w:val="22"/>
              </w:rPr>
              <w:t xml:space="preserve">………………………………………………………… </w:t>
            </w:r>
          </w:p>
          <w:p w14:paraId="51E0B182" w14:textId="196EBC42" w:rsidR="00AF06FA" w:rsidRPr="004E27BA" w:rsidRDefault="00AF06FA" w:rsidP="004E27BA">
            <w:pPr>
              <w:pStyle w:val="Bezodstpw"/>
              <w:jc w:val="both"/>
              <w:rPr>
                <w:rFonts w:eastAsia="Times New Roman"/>
                <w:spacing w:val="4"/>
                <w:sz w:val="22"/>
                <w:szCs w:val="22"/>
              </w:rPr>
            </w:pPr>
            <w:r w:rsidRPr="004E27BA">
              <w:rPr>
                <w:rFonts w:eastAsia="Times New Roman"/>
                <w:spacing w:val="4"/>
                <w:sz w:val="22"/>
                <w:szCs w:val="22"/>
              </w:rPr>
              <w:t>o wartości ………………. zł brutto.</w:t>
            </w:r>
          </w:p>
          <w:p w14:paraId="05E4A538" w14:textId="7EC3F974" w:rsidR="00AF06FA" w:rsidRPr="004E27BA" w:rsidRDefault="00AF06FA" w:rsidP="004E27BA">
            <w:pPr>
              <w:pStyle w:val="Bezodstpw"/>
              <w:jc w:val="both"/>
              <w:rPr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A2F663" w14:textId="04701FF0" w:rsidR="008C4D9D" w:rsidRPr="004E27BA" w:rsidRDefault="00AF69BA" w:rsidP="004E27BA">
            <w:pPr>
              <w:pStyle w:val="Bezodstpw"/>
              <w:jc w:val="both"/>
              <w:rPr>
                <w:b/>
                <w:spacing w:val="4"/>
                <w:sz w:val="22"/>
                <w:szCs w:val="22"/>
              </w:rPr>
            </w:pPr>
            <w:r w:rsidRPr="004E27BA">
              <w:rPr>
                <w:b/>
                <w:spacing w:val="4"/>
                <w:sz w:val="22"/>
                <w:szCs w:val="22"/>
              </w:rPr>
              <w:t>…….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9D311C7" w14:textId="04C2D3F7" w:rsidR="008C4D9D" w:rsidRPr="004E27BA" w:rsidRDefault="00AF69BA" w:rsidP="004E27BA">
            <w:pPr>
              <w:pStyle w:val="Bezodstpw"/>
              <w:jc w:val="both"/>
              <w:rPr>
                <w:b/>
                <w:spacing w:val="4"/>
                <w:sz w:val="22"/>
                <w:szCs w:val="22"/>
              </w:rPr>
            </w:pPr>
            <w:r w:rsidRPr="004E27BA">
              <w:rPr>
                <w:b/>
                <w:spacing w:val="4"/>
                <w:sz w:val="22"/>
                <w:szCs w:val="22"/>
              </w:rPr>
              <w:t>……..</w:t>
            </w:r>
          </w:p>
        </w:tc>
        <w:tc>
          <w:tcPr>
            <w:tcW w:w="1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5DC2A7" w14:textId="03EBB726" w:rsidR="008C4D9D" w:rsidRPr="004E27BA" w:rsidRDefault="00AF69BA" w:rsidP="004E27BA">
            <w:pPr>
              <w:pStyle w:val="Bezodstpw"/>
              <w:jc w:val="both"/>
              <w:rPr>
                <w:b/>
                <w:spacing w:val="4"/>
                <w:sz w:val="22"/>
                <w:szCs w:val="22"/>
              </w:rPr>
            </w:pPr>
            <w:r w:rsidRPr="004E27BA">
              <w:rPr>
                <w:b/>
                <w:spacing w:val="4"/>
                <w:sz w:val="22"/>
                <w:szCs w:val="22"/>
              </w:rPr>
              <w:t>……..</w:t>
            </w:r>
          </w:p>
        </w:tc>
        <w:tc>
          <w:tcPr>
            <w:tcW w:w="2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0165D3" w14:textId="77777777" w:rsidR="008C4D9D" w:rsidRPr="004E27BA" w:rsidRDefault="008C4D9D" w:rsidP="004E27BA">
            <w:pPr>
              <w:pStyle w:val="Bezodstpw"/>
              <w:jc w:val="both"/>
              <w:rPr>
                <w:sz w:val="22"/>
                <w:szCs w:val="22"/>
              </w:rPr>
            </w:pPr>
            <w:r w:rsidRPr="004E27BA">
              <w:rPr>
                <w:sz w:val="22"/>
                <w:szCs w:val="22"/>
              </w:rPr>
              <w:t xml:space="preserve">Własne/ </w:t>
            </w:r>
            <w:r w:rsidRPr="004E27BA">
              <w:rPr>
                <w:sz w:val="22"/>
                <w:szCs w:val="22"/>
              </w:rPr>
              <w:br/>
              <w:t>oddane do dyspozycji*</w:t>
            </w:r>
          </w:p>
        </w:tc>
      </w:tr>
      <w:tr w:rsidR="007F2676" w:rsidRPr="004E27BA" w14:paraId="6A657E5A" w14:textId="77777777" w:rsidTr="004E27BA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0800E2E" w14:textId="74C15317" w:rsidR="007F2676" w:rsidRPr="004E27BA" w:rsidRDefault="007F2676" w:rsidP="00D6625A">
            <w:pPr>
              <w:pStyle w:val="Bezodstpw"/>
              <w:jc w:val="center"/>
              <w:rPr>
                <w:spacing w:val="4"/>
                <w:sz w:val="22"/>
                <w:szCs w:val="22"/>
              </w:rPr>
            </w:pPr>
            <w:r w:rsidRPr="004E27BA">
              <w:rPr>
                <w:spacing w:val="4"/>
                <w:sz w:val="22"/>
                <w:szCs w:val="22"/>
              </w:rPr>
              <w:t>2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AE7F901" w14:textId="77777777" w:rsidR="007F2676" w:rsidRPr="004E27BA" w:rsidRDefault="007F2676" w:rsidP="004E27BA">
            <w:pPr>
              <w:pStyle w:val="Bezodstpw"/>
              <w:jc w:val="both"/>
              <w:rPr>
                <w:spacing w:val="4"/>
                <w:sz w:val="22"/>
                <w:szCs w:val="22"/>
              </w:rPr>
            </w:pPr>
          </w:p>
          <w:p w14:paraId="40486757" w14:textId="77777777" w:rsidR="007F2676" w:rsidRPr="004E27BA" w:rsidRDefault="007F2676" w:rsidP="004E27BA">
            <w:pPr>
              <w:pStyle w:val="Bezodstpw"/>
              <w:jc w:val="both"/>
              <w:rPr>
                <w:spacing w:val="4"/>
                <w:sz w:val="22"/>
                <w:szCs w:val="22"/>
              </w:rPr>
            </w:pPr>
            <w:r w:rsidRPr="004E27BA">
              <w:rPr>
                <w:spacing w:val="4"/>
                <w:sz w:val="22"/>
                <w:szCs w:val="22"/>
              </w:rPr>
              <w:t xml:space="preserve">………………………………………………………… </w:t>
            </w:r>
          </w:p>
          <w:p w14:paraId="122970EF" w14:textId="77777777" w:rsidR="007F2676" w:rsidRPr="004E27BA" w:rsidRDefault="007F2676" w:rsidP="004E27BA">
            <w:pPr>
              <w:pStyle w:val="Bezodstpw"/>
              <w:jc w:val="both"/>
              <w:rPr>
                <w:rFonts w:eastAsia="Times New Roman"/>
                <w:spacing w:val="4"/>
                <w:sz w:val="22"/>
                <w:szCs w:val="22"/>
              </w:rPr>
            </w:pPr>
            <w:r w:rsidRPr="004E27BA">
              <w:rPr>
                <w:rFonts w:eastAsia="Times New Roman"/>
                <w:spacing w:val="4"/>
                <w:sz w:val="22"/>
                <w:szCs w:val="22"/>
              </w:rPr>
              <w:t>o wartości ………………. zł brutto.</w:t>
            </w:r>
          </w:p>
          <w:p w14:paraId="2BACE184" w14:textId="77777777" w:rsidR="007F2676" w:rsidRPr="004E27BA" w:rsidRDefault="007F2676" w:rsidP="004E27BA">
            <w:pPr>
              <w:pStyle w:val="Bezodstpw"/>
              <w:jc w:val="both"/>
              <w:rPr>
                <w:spacing w:val="4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544086" w14:textId="5ADE301A" w:rsidR="007F2676" w:rsidRPr="004E27BA" w:rsidRDefault="007F2676" w:rsidP="004E27BA">
            <w:pPr>
              <w:pStyle w:val="Bezodstpw"/>
              <w:jc w:val="both"/>
              <w:rPr>
                <w:b/>
                <w:spacing w:val="4"/>
                <w:sz w:val="22"/>
                <w:szCs w:val="22"/>
              </w:rPr>
            </w:pPr>
            <w:r w:rsidRPr="004E27BA">
              <w:rPr>
                <w:b/>
                <w:spacing w:val="4"/>
                <w:sz w:val="22"/>
                <w:szCs w:val="22"/>
              </w:rPr>
              <w:t>…….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3C17AB" w14:textId="18E846E4" w:rsidR="007F2676" w:rsidRPr="004E27BA" w:rsidRDefault="007F2676" w:rsidP="004E27BA">
            <w:pPr>
              <w:pStyle w:val="Bezodstpw"/>
              <w:jc w:val="both"/>
              <w:rPr>
                <w:b/>
                <w:spacing w:val="4"/>
                <w:sz w:val="22"/>
                <w:szCs w:val="22"/>
              </w:rPr>
            </w:pPr>
            <w:r w:rsidRPr="004E27BA">
              <w:rPr>
                <w:b/>
                <w:spacing w:val="4"/>
                <w:sz w:val="22"/>
                <w:szCs w:val="22"/>
              </w:rPr>
              <w:t>……..</w:t>
            </w:r>
          </w:p>
        </w:tc>
        <w:tc>
          <w:tcPr>
            <w:tcW w:w="17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64BD6F" w14:textId="21F44C75" w:rsidR="007F2676" w:rsidRPr="004E27BA" w:rsidRDefault="007F2676" w:rsidP="004E27BA">
            <w:pPr>
              <w:pStyle w:val="Bezodstpw"/>
              <w:jc w:val="both"/>
              <w:rPr>
                <w:b/>
                <w:spacing w:val="4"/>
                <w:sz w:val="22"/>
                <w:szCs w:val="22"/>
              </w:rPr>
            </w:pPr>
            <w:r w:rsidRPr="004E27BA">
              <w:rPr>
                <w:b/>
                <w:spacing w:val="4"/>
                <w:sz w:val="22"/>
                <w:szCs w:val="22"/>
              </w:rPr>
              <w:t>……..</w:t>
            </w:r>
          </w:p>
        </w:tc>
        <w:tc>
          <w:tcPr>
            <w:tcW w:w="23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C41BA5" w14:textId="3425DDC0" w:rsidR="007F2676" w:rsidRPr="004E27BA" w:rsidRDefault="007F2676" w:rsidP="004E27BA">
            <w:pPr>
              <w:pStyle w:val="Bezodstpw"/>
              <w:jc w:val="both"/>
              <w:rPr>
                <w:sz w:val="22"/>
                <w:szCs w:val="22"/>
              </w:rPr>
            </w:pPr>
            <w:r w:rsidRPr="004E27BA">
              <w:rPr>
                <w:sz w:val="22"/>
                <w:szCs w:val="22"/>
              </w:rPr>
              <w:t xml:space="preserve">Własne/ </w:t>
            </w:r>
            <w:r w:rsidRPr="004E27BA">
              <w:rPr>
                <w:sz w:val="22"/>
                <w:szCs w:val="22"/>
              </w:rPr>
              <w:br/>
              <w:t>oddane do dyspozycji*</w:t>
            </w:r>
          </w:p>
        </w:tc>
      </w:tr>
    </w:tbl>
    <w:p w14:paraId="7F7FB980" w14:textId="77777777" w:rsidR="00EF19B7" w:rsidRPr="004E27BA" w:rsidRDefault="00EF19B7" w:rsidP="004E27BA">
      <w:pPr>
        <w:pStyle w:val="Bezodstpw"/>
        <w:jc w:val="both"/>
        <w:rPr>
          <w:sz w:val="22"/>
          <w:szCs w:val="22"/>
        </w:rPr>
      </w:pPr>
    </w:p>
    <w:p w14:paraId="61FC5F21" w14:textId="3595E57A" w:rsidR="00DA509A" w:rsidRPr="004E27BA" w:rsidRDefault="00EC6B7B" w:rsidP="004E27BA">
      <w:pPr>
        <w:pStyle w:val="Bezodstpw"/>
        <w:jc w:val="both"/>
        <w:rPr>
          <w:sz w:val="20"/>
          <w:szCs w:val="20"/>
        </w:rPr>
      </w:pPr>
      <w:r w:rsidRPr="004E27BA">
        <w:rPr>
          <w:sz w:val="20"/>
          <w:szCs w:val="20"/>
        </w:rPr>
        <w:t>* niepotrzebne skreślić</w:t>
      </w:r>
    </w:p>
    <w:sectPr w:rsidR="00DA509A" w:rsidRPr="004E27BA" w:rsidSect="00331016"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709" w:left="1134" w:header="285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CB833" w14:textId="77777777" w:rsidR="009C680E" w:rsidRDefault="009C680E">
      <w:r>
        <w:separator/>
      </w:r>
    </w:p>
  </w:endnote>
  <w:endnote w:type="continuationSeparator" w:id="0">
    <w:p w14:paraId="55BCF82F" w14:textId="77777777" w:rsidR="009C680E" w:rsidRDefault="009C6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CDE3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5BD25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E7BE" w14:textId="77777777" w:rsidR="00DB210B" w:rsidRDefault="00E1313D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2</w:t>
    </w:r>
  </w:p>
  <w:p w14:paraId="0A1D2EE1" w14:textId="77777777" w:rsidR="00DB210B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1C9C32D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567"/>
      <w:contextualSpacing/>
      <w:rPr>
        <w:rFonts w:ascii="Cambria" w:hAnsi="Cambria" w:cs="Arial"/>
        <w:sz w:val="20"/>
        <w:szCs w:val="20"/>
      </w:rPr>
    </w:pPr>
  </w:p>
  <w:p w14:paraId="2F568E43" w14:textId="77777777" w:rsidR="00DB210B" w:rsidRPr="00454238" w:rsidRDefault="00DB210B" w:rsidP="00DB210B">
    <w:pPr>
      <w:autoSpaceDE w:val="0"/>
      <w:autoSpaceDN w:val="0"/>
      <w:adjustRightInd w:val="0"/>
      <w:spacing w:line="276" w:lineRule="auto"/>
      <w:ind w:left="7788"/>
      <w:contextualSpacing/>
      <w:jc w:val="center"/>
      <w:rPr>
        <w:rFonts w:ascii="Cambria" w:hAnsi="Cambria" w:cs="Arial"/>
        <w:sz w:val="20"/>
        <w:szCs w:val="20"/>
      </w:rPr>
    </w:pPr>
    <w:r w:rsidRPr="00454238">
      <w:rPr>
        <w:rFonts w:ascii="Cambria" w:hAnsi="Cambria" w:cs="Arial"/>
        <w:sz w:val="20"/>
        <w:szCs w:val="20"/>
      </w:rPr>
      <w:t>....................................................................</w:t>
    </w:r>
    <w:r w:rsidRPr="00454238">
      <w:rPr>
        <w:rFonts w:ascii="Cambria" w:hAnsi="Cambria" w:cs="Arial"/>
        <w:sz w:val="20"/>
        <w:szCs w:val="20"/>
      </w:rPr>
      <w:br/>
      <w:t xml:space="preserve"> (podpis osoby uprawnionej do reprezentacji)</w:t>
    </w:r>
  </w:p>
  <w:p w14:paraId="269C705D" w14:textId="77777777"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7608C" w14:textId="3E6FCDC0" w:rsidR="00B44CA4" w:rsidRPr="001F4A82" w:rsidRDefault="001F4A82" w:rsidP="001F4A82">
    <w:pPr>
      <w:pStyle w:val="Stopka"/>
      <w:jc w:val="center"/>
    </w:pPr>
    <w:r w:rsidRPr="001F4A82">
      <w:rPr>
        <w:rFonts w:ascii="Calibri" w:hAnsi="Calibri" w:cs="Calibri"/>
        <w:b/>
        <w:sz w:val="18"/>
        <w:szCs w:val="18"/>
      </w:rPr>
      <w:t>Dokument musi 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2F729" w14:textId="77777777" w:rsidR="009C680E" w:rsidRDefault="009C680E">
      <w:r>
        <w:separator/>
      </w:r>
    </w:p>
  </w:footnote>
  <w:footnote w:type="continuationSeparator" w:id="0">
    <w:p w14:paraId="2DD59FC6" w14:textId="77777777" w:rsidR="009C680E" w:rsidRDefault="009C6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24256" w14:textId="4BC801CF" w:rsidR="00970A9E" w:rsidRPr="0043276E" w:rsidRDefault="00914F53" w:rsidP="00914F53">
    <w:pPr>
      <w:tabs>
        <w:tab w:val="center" w:pos="4536"/>
        <w:tab w:val="left" w:pos="6945"/>
      </w:tabs>
      <w:spacing w:line="276" w:lineRule="auto"/>
      <w:rPr>
        <w:rFonts w:ascii="Calibri" w:hAnsi="Calibri" w:cs="Calibri"/>
        <w:sz w:val="20"/>
        <w:szCs w:val="20"/>
      </w:rPr>
    </w:pPr>
    <w:r>
      <w:rPr>
        <w:rFonts w:ascii="Calibri" w:hAnsi="Calibri" w:cs="Calibri"/>
        <w:noProof/>
        <w:sz w:val="20"/>
        <w:szCs w:val="20"/>
      </w:rPr>
      <w:drawing>
        <wp:inline distT="0" distB="0" distL="0" distR="0" wp14:anchorId="7663624F" wp14:editId="719066E3">
          <wp:extent cx="2329180" cy="530225"/>
          <wp:effectExtent l="0" t="0" r="0" b="3175"/>
          <wp:docPr id="718022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9180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4E"/>
    <w:multiLevelType w:val="singleLevel"/>
    <w:tmpl w:val="0FE29AB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bCs/>
        <w:color w:val="auto"/>
        <w:sz w:val="20"/>
        <w:szCs w:val="22"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3215303">
    <w:abstractNumId w:val="33"/>
  </w:num>
  <w:num w:numId="2" w16cid:durableId="1657608468">
    <w:abstractNumId w:val="38"/>
  </w:num>
  <w:num w:numId="3" w16cid:durableId="47338465">
    <w:abstractNumId w:val="27"/>
  </w:num>
  <w:num w:numId="4" w16cid:durableId="629291188">
    <w:abstractNumId w:val="24"/>
  </w:num>
  <w:num w:numId="5" w16cid:durableId="256063416">
    <w:abstractNumId w:val="18"/>
  </w:num>
  <w:num w:numId="6" w16cid:durableId="1093015508">
    <w:abstractNumId w:val="30"/>
  </w:num>
  <w:num w:numId="7" w16cid:durableId="1495025039">
    <w:abstractNumId w:val="34"/>
  </w:num>
  <w:num w:numId="8" w16cid:durableId="287273616">
    <w:abstractNumId w:val="22"/>
  </w:num>
  <w:num w:numId="9" w16cid:durableId="698433595">
    <w:abstractNumId w:val="45"/>
  </w:num>
  <w:num w:numId="10" w16cid:durableId="1493983065">
    <w:abstractNumId w:val="50"/>
  </w:num>
  <w:num w:numId="11" w16cid:durableId="930436197">
    <w:abstractNumId w:val="19"/>
  </w:num>
  <w:num w:numId="12" w16cid:durableId="888952026">
    <w:abstractNumId w:val="48"/>
  </w:num>
  <w:num w:numId="13" w16cid:durableId="566842073">
    <w:abstractNumId w:val="49"/>
  </w:num>
  <w:num w:numId="14" w16cid:durableId="434790422">
    <w:abstractNumId w:val="12"/>
  </w:num>
  <w:num w:numId="15" w16cid:durableId="123011422">
    <w:abstractNumId w:val="25"/>
  </w:num>
  <w:num w:numId="16" w16cid:durableId="180052345">
    <w:abstractNumId w:val="29"/>
  </w:num>
  <w:num w:numId="17" w16cid:durableId="2126927666">
    <w:abstractNumId w:val="44"/>
  </w:num>
  <w:num w:numId="18" w16cid:durableId="394283374">
    <w:abstractNumId w:val="21"/>
  </w:num>
  <w:num w:numId="19" w16cid:durableId="2063096407">
    <w:abstractNumId w:val="13"/>
  </w:num>
  <w:num w:numId="20" w16cid:durableId="371883293">
    <w:abstractNumId w:val="16"/>
  </w:num>
  <w:num w:numId="21" w16cid:durableId="928931198">
    <w:abstractNumId w:val="39"/>
  </w:num>
  <w:num w:numId="22" w16cid:durableId="1397817900">
    <w:abstractNumId w:val="17"/>
  </w:num>
  <w:num w:numId="23" w16cid:durableId="2040468894">
    <w:abstractNumId w:val="43"/>
  </w:num>
  <w:num w:numId="24" w16cid:durableId="702941845">
    <w:abstractNumId w:val="41"/>
  </w:num>
  <w:num w:numId="25" w16cid:durableId="1561986775">
    <w:abstractNumId w:val="20"/>
  </w:num>
  <w:num w:numId="26" w16cid:durableId="121459817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2567080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26495648">
    <w:abstractNumId w:val="3"/>
  </w:num>
  <w:num w:numId="29" w16cid:durableId="927543201">
    <w:abstractNumId w:val="8"/>
  </w:num>
  <w:num w:numId="30" w16cid:durableId="1783642785">
    <w:abstractNumId w:val="2"/>
  </w:num>
  <w:num w:numId="31" w16cid:durableId="329525136">
    <w:abstractNumId w:val="37"/>
  </w:num>
  <w:num w:numId="32" w16cid:durableId="1984311827">
    <w:abstractNumId w:val="11"/>
  </w:num>
  <w:num w:numId="33" w16cid:durableId="1380934027">
    <w:abstractNumId w:val="26"/>
  </w:num>
  <w:num w:numId="34" w16cid:durableId="901792027">
    <w:abstractNumId w:val="40"/>
  </w:num>
  <w:num w:numId="35" w16cid:durableId="954940683">
    <w:abstractNumId w:val="15"/>
  </w:num>
  <w:num w:numId="36" w16cid:durableId="194971234">
    <w:abstractNumId w:val="47"/>
  </w:num>
  <w:num w:numId="37" w16cid:durableId="1011491215">
    <w:abstractNumId w:val="14"/>
  </w:num>
  <w:num w:numId="38" w16cid:durableId="1046833442">
    <w:abstractNumId w:val="10"/>
  </w:num>
  <w:num w:numId="39" w16cid:durableId="1107391556">
    <w:abstractNumId w:val="23"/>
  </w:num>
  <w:num w:numId="40" w16cid:durableId="457644706">
    <w:abstractNumId w:val="35"/>
  </w:num>
  <w:num w:numId="41" w16cid:durableId="185992697">
    <w:abstractNumId w:val="31"/>
  </w:num>
  <w:num w:numId="42" w16cid:durableId="979127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06248057">
    <w:abstractNumId w:val="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5A0"/>
    <w:rsid w:val="00033E37"/>
    <w:rsid w:val="00034EEC"/>
    <w:rsid w:val="0003703F"/>
    <w:rsid w:val="000379F7"/>
    <w:rsid w:val="00041617"/>
    <w:rsid w:val="00042263"/>
    <w:rsid w:val="00042B17"/>
    <w:rsid w:val="000443C0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18F1"/>
    <w:rsid w:val="000957CF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6204"/>
    <w:rsid w:val="000C6D2A"/>
    <w:rsid w:val="000D40FD"/>
    <w:rsid w:val="000E05B9"/>
    <w:rsid w:val="000E0E4E"/>
    <w:rsid w:val="000E1B13"/>
    <w:rsid w:val="000E4E2A"/>
    <w:rsid w:val="000E7F53"/>
    <w:rsid w:val="0010294D"/>
    <w:rsid w:val="00102A85"/>
    <w:rsid w:val="00102C0C"/>
    <w:rsid w:val="00103155"/>
    <w:rsid w:val="001048DC"/>
    <w:rsid w:val="001054D9"/>
    <w:rsid w:val="00112018"/>
    <w:rsid w:val="00114AAA"/>
    <w:rsid w:val="00114D4E"/>
    <w:rsid w:val="00114EE9"/>
    <w:rsid w:val="00116906"/>
    <w:rsid w:val="001201D6"/>
    <w:rsid w:val="00120F99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594"/>
    <w:rsid w:val="00143610"/>
    <w:rsid w:val="0014366A"/>
    <w:rsid w:val="00145F79"/>
    <w:rsid w:val="0014707D"/>
    <w:rsid w:val="00150CFA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66AD"/>
    <w:rsid w:val="00191FF7"/>
    <w:rsid w:val="00192C7B"/>
    <w:rsid w:val="00194CF3"/>
    <w:rsid w:val="00195D7A"/>
    <w:rsid w:val="00197122"/>
    <w:rsid w:val="001979DB"/>
    <w:rsid w:val="001A174A"/>
    <w:rsid w:val="001A4C70"/>
    <w:rsid w:val="001A5611"/>
    <w:rsid w:val="001B000A"/>
    <w:rsid w:val="001B3135"/>
    <w:rsid w:val="001B4444"/>
    <w:rsid w:val="001B65FF"/>
    <w:rsid w:val="001C12C8"/>
    <w:rsid w:val="001C2521"/>
    <w:rsid w:val="001C256F"/>
    <w:rsid w:val="001C33AC"/>
    <w:rsid w:val="001C3C1E"/>
    <w:rsid w:val="001C4E52"/>
    <w:rsid w:val="001C67DA"/>
    <w:rsid w:val="001C7926"/>
    <w:rsid w:val="001C7C3F"/>
    <w:rsid w:val="001D0DC1"/>
    <w:rsid w:val="001D6CF9"/>
    <w:rsid w:val="001E2D17"/>
    <w:rsid w:val="001E319E"/>
    <w:rsid w:val="001E6C02"/>
    <w:rsid w:val="001E6F19"/>
    <w:rsid w:val="001F1C7C"/>
    <w:rsid w:val="001F3802"/>
    <w:rsid w:val="001F4A82"/>
    <w:rsid w:val="001F4FD3"/>
    <w:rsid w:val="001F516F"/>
    <w:rsid w:val="001F60E2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324"/>
    <w:rsid w:val="00226CA0"/>
    <w:rsid w:val="00227E39"/>
    <w:rsid w:val="00233770"/>
    <w:rsid w:val="00241C6C"/>
    <w:rsid w:val="002447F6"/>
    <w:rsid w:val="00246A11"/>
    <w:rsid w:val="00252051"/>
    <w:rsid w:val="00254603"/>
    <w:rsid w:val="00255734"/>
    <w:rsid w:val="00256EDD"/>
    <w:rsid w:val="00257369"/>
    <w:rsid w:val="0026141D"/>
    <w:rsid w:val="00261B89"/>
    <w:rsid w:val="00261D3E"/>
    <w:rsid w:val="0026568F"/>
    <w:rsid w:val="0026706B"/>
    <w:rsid w:val="002678AB"/>
    <w:rsid w:val="00271D38"/>
    <w:rsid w:val="00272E2B"/>
    <w:rsid w:val="002814D4"/>
    <w:rsid w:val="002837ED"/>
    <w:rsid w:val="00283E85"/>
    <w:rsid w:val="00291EC2"/>
    <w:rsid w:val="0029492E"/>
    <w:rsid w:val="002953C0"/>
    <w:rsid w:val="002A2237"/>
    <w:rsid w:val="002A2640"/>
    <w:rsid w:val="002A4CEF"/>
    <w:rsid w:val="002A5876"/>
    <w:rsid w:val="002A7F4E"/>
    <w:rsid w:val="002B6740"/>
    <w:rsid w:val="002C0CBA"/>
    <w:rsid w:val="002C185C"/>
    <w:rsid w:val="002C49D9"/>
    <w:rsid w:val="002C6B65"/>
    <w:rsid w:val="002C75A5"/>
    <w:rsid w:val="002D645D"/>
    <w:rsid w:val="002D67E0"/>
    <w:rsid w:val="002D6BEA"/>
    <w:rsid w:val="002D74BE"/>
    <w:rsid w:val="002D757D"/>
    <w:rsid w:val="002D7AED"/>
    <w:rsid w:val="002E0A89"/>
    <w:rsid w:val="002F0291"/>
    <w:rsid w:val="002F16D6"/>
    <w:rsid w:val="002F26C4"/>
    <w:rsid w:val="002F79CA"/>
    <w:rsid w:val="003000F2"/>
    <w:rsid w:val="00300746"/>
    <w:rsid w:val="00302515"/>
    <w:rsid w:val="00302B07"/>
    <w:rsid w:val="00306103"/>
    <w:rsid w:val="003062AC"/>
    <w:rsid w:val="00307BEF"/>
    <w:rsid w:val="00310A34"/>
    <w:rsid w:val="0031370D"/>
    <w:rsid w:val="00313888"/>
    <w:rsid w:val="00313B93"/>
    <w:rsid w:val="00315240"/>
    <w:rsid w:val="00316935"/>
    <w:rsid w:val="0032032A"/>
    <w:rsid w:val="00320DC8"/>
    <w:rsid w:val="003250C8"/>
    <w:rsid w:val="00325720"/>
    <w:rsid w:val="00327599"/>
    <w:rsid w:val="00330A77"/>
    <w:rsid w:val="00331016"/>
    <w:rsid w:val="00331D6C"/>
    <w:rsid w:val="0033364D"/>
    <w:rsid w:val="00333E3F"/>
    <w:rsid w:val="00333F61"/>
    <w:rsid w:val="00334999"/>
    <w:rsid w:val="0033501F"/>
    <w:rsid w:val="00341028"/>
    <w:rsid w:val="00342677"/>
    <w:rsid w:val="003429D7"/>
    <w:rsid w:val="00346DE4"/>
    <w:rsid w:val="003472FE"/>
    <w:rsid w:val="00350282"/>
    <w:rsid w:val="00351E47"/>
    <w:rsid w:val="00353E34"/>
    <w:rsid w:val="00354735"/>
    <w:rsid w:val="003548BD"/>
    <w:rsid w:val="00356CFA"/>
    <w:rsid w:val="003600E2"/>
    <w:rsid w:val="00362C90"/>
    <w:rsid w:val="00364AEE"/>
    <w:rsid w:val="00365834"/>
    <w:rsid w:val="00366630"/>
    <w:rsid w:val="00366F45"/>
    <w:rsid w:val="00367880"/>
    <w:rsid w:val="00367A44"/>
    <w:rsid w:val="003809D8"/>
    <w:rsid w:val="00382285"/>
    <w:rsid w:val="00382504"/>
    <w:rsid w:val="00383D3C"/>
    <w:rsid w:val="0038442C"/>
    <w:rsid w:val="00386C8E"/>
    <w:rsid w:val="00387243"/>
    <w:rsid w:val="00392B0F"/>
    <w:rsid w:val="00392B43"/>
    <w:rsid w:val="00392F4F"/>
    <w:rsid w:val="00394CB7"/>
    <w:rsid w:val="00396AE5"/>
    <w:rsid w:val="003A09C4"/>
    <w:rsid w:val="003A1529"/>
    <w:rsid w:val="003A1A6D"/>
    <w:rsid w:val="003A21AC"/>
    <w:rsid w:val="003A2551"/>
    <w:rsid w:val="003A41B1"/>
    <w:rsid w:val="003A4DC1"/>
    <w:rsid w:val="003A5A9D"/>
    <w:rsid w:val="003A5E55"/>
    <w:rsid w:val="003A60ED"/>
    <w:rsid w:val="003A6FA4"/>
    <w:rsid w:val="003B13A9"/>
    <w:rsid w:val="003B6F73"/>
    <w:rsid w:val="003C48F1"/>
    <w:rsid w:val="003C4B19"/>
    <w:rsid w:val="003C5D02"/>
    <w:rsid w:val="003C659A"/>
    <w:rsid w:val="003C7514"/>
    <w:rsid w:val="003D1811"/>
    <w:rsid w:val="003D1ED1"/>
    <w:rsid w:val="003D4FCB"/>
    <w:rsid w:val="003D716D"/>
    <w:rsid w:val="003E464A"/>
    <w:rsid w:val="003E70A9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0644"/>
    <w:rsid w:val="00422FC5"/>
    <w:rsid w:val="00423457"/>
    <w:rsid w:val="004245B7"/>
    <w:rsid w:val="004274C1"/>
    <w:rsid w:val="00427A12"/>
    <w:rsid w:val="004318F5"/>
    <w:rsid w:val="0043276E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2A83"/>
    <w:rsid w:val="004531C6"/>
    <w:rsid w:val="004538F2"/>
    <w:rsid w:val="00454238"/>
    <w:rsid w:val="00454ECA"/>
    <w:rsid w:val="00455FE2"/>
    <w:rsid w:val="00457154"/>
    <w:rsid w:val="00460E98"/>
    <w:rsid w:val="00460EBC"/>
    <w:rsid w:val="004617BB"/>
    <w:rsid w:val="00462A4F"/>
    <w:rsid w:val="004630E7"/>
    <w:rsid w:val="0046316E"/>
    <w:rsid w:val="004639B5"/>
    <w:rsid w:val="004665EF"/>
    <w:rsid w:val="0047062C"/>
    <w:rsid w:val="004729C3"/>
    <w:rsid w:val="00477ADD"/>
    <w:rsid w:val="00480630"/>
    <w:rsid w:val="00480774"/>
    <w:rsid w:val="004815D3"/>
    <w:rsid w:val="004825FF"/>
    <w:rsid w:val="00483B12"/>
    <w:rsid w:val="00484317"/>
    <w:rsid w:val="00484520"/>
    <w:rsid w:val="00485B52"/>
    <w:rsid w:val="00490F36"/>
    <w:rsid w:val="004934C5"/>
    <w:rsid w:val="00494A82"/>
    <w:rsid w:val="00494BF8"/>
    <w:rsid w:val="0049543B"/>
    <w:rsid w:val="0049585E"/>
    <w:rsid w:val="004A1963"/>
    <w:rsid w:val="004A50BC"/>
    <w:rsid w:val="004A5359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17C9"/>
    <w:rsid w:val="004D4CCE"/>
    <w:rsid w:val="004D63E9"/>
    <w:rsid w:val="004E2748"/>
    <w:rsid w:val="004E27BA"/>
    <w:rsid w:val="004E3410"/>
    <w:rsid w:val="004E4827"/>
    <w:rsid w:val="004E5DD6"/>
    <w:rsid w:val="004E6C13"/>
    <w:rsid w:val="004E6D1D"/>
    <w:rsid w:val="004E7F7A"/>
    <w:rsid w:val="004F1DB6"/>
    <w:rsid w:val="004F31B5"/>
    <w:rsid w:val="004F4AC8"/>
    <w:rsid w:val="00502287"/>
    <w:rsid w:val="005038D7"/>
    <w:rsid w:val="005065B3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1804"/>
    <w:rsid w:val="005327E3"/>
    <w:rsid w:val="00532D41"/>
    <w:rsid w:val="00532DC9"/>
    <w:rsid w:val="00534E6E"/>
    <w:rsid w:val="00535003"/>
    <w:rsid w:val="00535B3B"/>
    <w:rsid w:val="0054161F"/>
    <w:rsid w:val="00541932"/>
    <w:rsid w:val="0054224D"/>
    <w:rsid w:val="00542999"/>
    <w:rsid w:val="00545BD7"/>
    <w:rsid w:val="00546BDE"/>
    <w:rsid w:val="00546FE9"/>
    <w:rsid w:val="00547A13"/>
    <w:rsid w:val="005501C8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96D74"/>
    <w:rsid w:val="005973E7"/>
    <w:rsid w:val="005A1915"/>
    <w:rsid w:val="005A3AF6"/>
    <w:rsid w:val="005A4EF6"/>
    <w:rsid w:val="005A5899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250D"/>
    <w:rsid w:val="005F3C52"/>
    <w:rsid w:val="005F51FC"/>
    <w:rsid w:val="005F53FF"/>
    <w:rsid w:val="005F73BE"/>
    <w:rsid w:val="00601FA4"/>
    <w:rsid w:val="006042A2"/>
    <w:rsid w:val="00606915"/>
    <w:rsid w:val="00607529"/>
    <w:rsid w:val="00607E94"/>
    <w:rsid w:val="0061554F"/>
    <w:rsid w:val="006214E7"/>
    <w:rsid w:val="0062257E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59"/>
    <w:rsid w:val="00667F63"/>
    <w:rsid w:val="00670104"/>
    <w:rsid w:val="006701F1"/>
    <w:rsid w:val="006724B1"/>
    <w:rsid w:val="00672FAA"/>
    <w:rsid w:val="006739C2"/>
    <w:rsid w:val="0067561C"/>
    <w:rsid w:val="00676A7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54E0"/>
    <w:rsid w:val="006A6744"/>
    <w:rsid w:val="006B004E"/>
    <w:rsid w:val="006B48EB"/>
    <w:rsid w:val="006B65EA"/>
    <w:rsid w:val="006B6D15"/>
    <w:rsid w:val="006C1399"/>
    <w:rsid w:val="006C3D0A"/>
    <w:rsid w:val="006C3D86"/>
    <w:rsid w:val="006C408B"/>
    <w:rsid w:val="006C4AB8"/>
    <w:rsid w:val="006C5B73"/>
    <w:rsid w:val="006D0804"/>
    <w:rsid w:val="006D2130"/>
    <w:rsid w:val="006D262F"/>
    <w:rsid w:val="006D2F13"/>
    <w:rsid w:val="006D4C80"/>
    <w:rsid w:val="006D7514"/>
    <w:rsid w:val="006E2914"/>
    <w:rsid w:val="006E3411"/>
    <w:rsid w:val="006E500A"/>
    <w:rsid w:val="006E7876"/>
    <w:rsid w:val="006E797B"/>
    <w:rsid w:val="006E7E6C"/>
    <w:rsid w:val="006F02D0"/>
    <w:rsid w:val="006F3C6D"/>
    <w:rsid w:val="006F4070"/>
    <w:rsid w:val="006F4D47"/>
    <w:rsid w:val="006F5C85"/>
    <w:rsid w:val="006F74DA"/>
    <w:rsid w:val="007003FF"/>
    <w:rsid w:val="00701A58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2685B"/>
    <w:rsid w:val="007274E5"/>
    <w:rsid w:val="00727E97"/>
    <w:rsid w:val="007308DE"/>
    <w:rsid w:val="00730CDE"/>
    <w:rsid w:val="0073327C"/>
    <w:rsid w:val="00733CAF"/>
    <w:rsid w:val="00734D6E"/>
    <w:rsid w:val="007358E6"/>
    <w:rsid w:val="00737587"/>
    <w:rsid w:val="00744FF5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4DE6"/>
    <w:rsid w:val="007763E7"/>
    <w:rsid w:val="00777472"/>
    <w:rsid w:val="0078061D"/>
    <w:rsid w:val="00780A2C"/>
    <w:rsid w:val="007843F3"/>
    <w:rsid w:val="00784738"/>
    <w:rsid w:val="007877E3"/>
    <w:rsid w:val="00787E16"/>
    <w:rsid w:val="00791CDB"/>
    <w:rsid w:val="00792EE6"/>
    <w:rsid w:val="00793775"/>
    <w:rsid w:val="0079444B"/>
    <w:rsid w:val="00795DFE"/>
    <w:rsid w:val="007A0335"/>
    <w:rsid w:val="007A7C26"/>
    <w:rsid w:val="007B21B2"/>
    <w:rsid w:val="007B5935"/>
    <w:rsid w:val="007C0CCF"/>
    <w:rsid w:val="007C4815"/>
    <w:rsid w:val="007C62EE"/>
    <w:rsid w:val="007C73C6"/>
    <w:rsid w:val="007D29F5"/>
    <w:rsid w:val="007D2EDC"/>
    <w:rsid w:val="007D5D10"/>
    <w:rsid w:val="007E08D6"/>
    <w:rsid w:val="007E1650"/>
    <w:rsid w:val="007E388B"/>
    <w:rsid w:val="007E6310"/>
    <w:rsid w:val="007F2676"/>
    <w:rsid w:val="007F34EC"/>
    <w:rsid w:val="007F3A71"/>
    <w:rsid w:val="007F3FE7"/>
    <w:rsid w:val="007F4967"/>
    <w:rsid w:val="007F4FAE"/>
    <w:rsid w:val="007F76A1"/>
    <w:rsid w:val="007F7A95"/>
    <w:rsid w:val="00801BB2"/>
    <w:rsid w:val="00802C0B"/>
    <w:rsid w:val="00803828"/>
    <w:rsid w:val="0080750F"/>
    <w:rsid w:val="008079C8"/>
    <w:rsid w:val="00807F68"/>
    <w:rsid w:val="00810A21"/>
    <w:rsid w:val="008115F9"/>
    <w:rsid w:val="00812831"/>
    <w:rsid w:val="00813771"/>
    <w:rsid w:val="008168BB"/>
    <w:rsid w:val="00816C47"/>
    <w:rsid w:val="00817606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4F25"/>
    <w:rsid w:val="008454AD"/>
    <w:rsid w:val="00845544"/>
    <w:rsid w:val="00851265"/>
    <w:rsid w:val="00852689"/>
    <w:rsid w:val="00853712"/>
    <w:rsid w:val="00854866"/>
    <w:rsid w:val="00855CCF"/>
    <w:rsid w:val="00855F96"/>
    <w:rsid w:val="0085612C"/>
    <w:rsid w:val="00856993"/>
    <w:rsid w:val="00857561"/>
    <w:rsid w:val="008575C7"/>
    <w:rsid w:val="00860A81"/>
    <w:rsid w:val="008620C2"/>
    <w:rsid w:val="00862263"/>
    <w:rsid w:val="00863213"/>
    <w:rsid w:val="008674E4"/>
    <w:rsid w:val="00870062"/>
    <w:rsid w:val="00870445"/>
    <w:rsid w:val="00872D84"/>
    <w:rsid w:val="008818D4"/>
    <w:rsid w:val="00892186"/>
    <w:rsid w:val="00896C0F"/>
    <w:rsid w:val="00897D37"/>
    <w:rsid w:val="008A0763"/>
    <w:rsid w:val="008A10C0"/>
    <w:rsid w:val="008A1345"/>
    <w:rsid w:val="008A27B1"/>
    <w:rsid w:val="008A41DF"/>
    <w:rsid w:val="008A58B3"/>
    <w:rsid w:val="008B11F9"/>
    <w:rsid w:val="008B2CB9"/>
    <w:rsid w:val="008B3B91"/>
    <w:rsid w:val="008B504A"/>
    <w:rsid w:val="008B7131"/>
    <w:rsid w:val="008C0DDD"/>
    <w:rsid w:val="008C31E3"/>
    <w:rsid w:val="008C4D9D"/>
    <w:rsid w:val="008C5A0B"/>
    <w:rsid w:val="008C5EBB"/>
    <w:rsid w:val="008C6142"/>
    <w:rsid w:val="008C7200"/>
    <w:rsid w:val="008C7516"/>
    <w:rsid w:val="008D1ABD"/>
    <w:rsid w:val="008D38B4"/>
    <w:rsid w:val="008D5AC9"/>
    <w:rsid w:val="008D7041"/>
    <w:rsid w:val="008E26D6"/>
    <w:rsid w:val="008E4166"/>
    <w:rsid w:val="008E5B27"/>
    <w:rsid w:val="008F0BFB"/>
    <w:rsid w:val="008F21F2"/>
    <w:rsid w:val="008F2E6F"/>
    <w:rsid w:val="00901EC6"/>
    <w:rsid w:val="009023E2"/>
    <w:rsid w:val="00902957"/>
    <w:rsid w:val="0090440F"/>
    <w:rsid w:val="009062BC"/>
    <w:rsid w:val="00910F57"/>
    <w:rsid w:val="0091104C"/>
    <w:rsid w:val="009137CE"/>
    <w:rsid w:val="00914F53"/>
    <w:rsid w:val="00917F68"/>
    <w:rsid w:val="0092033A"/>
    <w:rsid w:val="0092052A"/>
    <w:rsid w:val="009218A5"/>
    <w:rsid w:val="00921AA6"/>
    <w:rsid w:val="00921B5B"/>
    <w:rsid w:val="00922357"/>
    <w:rsid w:val="00923590"/>
    <w:rsid w:val="00924745"/>
    <w:rsid w:val="00925FAA"/>
    <w:rsid w:val="00926A77"/>
    <w:rsid w:val="00930CC4"/>
    <w:rsid w:val="00933F58"/>
    <w:rsid w:val="00936437"/>
    <w:rsid w:val="00937018"/>
    <w:rsid w:val="009370DA"/>
    <w:rsid w:val="00937E37"/>
    <w:rsid w:val="009427CB"/>
    <w:rsid w:val="009433BE"/>
    <w:rsid w:val="00947D6E"/>
    <w:rsid w:val="009510D6"/>
    <w:rsid w:val="009516CD"/>
    <w:rsid w:val="00952F96"/>
    <w:rsid w:val="0095353E"/>
    <w:rsid w:val="00953976"/>
    <w:rsid w:val="009568A3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9EB"/>
    <w:rsid w:val="00966BB2"/>
    <w:rsid w:val="00970A9E"/>
    <w:rsid w:val="0098068F"/>
    <w:rsid w:val="009829D9"/>
    <w:rsid w:val="00983423"/>
    <w:rsid w:val="00983D87"/>
    <w:rsid w:val="0098603A"/>
    <w:rsid w:val="009863C6"/>
    <w:rsid w:val="00990BF1"/>
    <w:rsid w:val="009952C7"/>
    <w:rsid w:val="009970AA"/>
    <w:rsid w:val="009A0530"/>
    <w:rsid w:val="009A410D"/>
    <w:rsid w:val="009A4C9A"/>
    <w:rsid w:val="009A5616"/>
    <w:rsid w:val="009A63E0"/>
    <w:rsid w:val="009A72D7"/>
    <w:rsid w:val="009B10C5"/>
    <w:rsid w:val="009C0A20"/>
    <w:rsid w:val="009C2904"/>
    <w:rsid w:val="009C390D"/>
    <w:rsid w:val="009C5089"/>
    <w:rsid w:val="009C58F9"/>
    <w:rsid w:val="009C6657"/>
    <w:rsid w:val="009C680E"/>
    <w:rsid w:val="009C7250"/>
    <w:rsid w:val="009C7EB8"/>
    <w:rsid w:val="009D0427"/>
    <w:rsid w:val="009D0A67"/>
    <w:rsid w:val="009D4D28"/>
    <w:rsid w:val="009D5F18"/>
    <w:rsid w:val="009D5F83"/>
    <w:rsid w:val="009D6C0A"/>
    <w:rsid w:val="009E13F4"/>
    <w:rsid w:val="009E1C8A"/>
    <w:rsid w:val="009E3C0C"/>
    <w:rsid w:val="009E53FE"/>
    <w:rsid w:val="009E68BC"/>
    <w:rsid w:val="009E6B1D"/>
    <w:rsid w:val="009F246A"/>
    <w:rsid w:val="009F3788"/>
    <w:rsid w:val="009F41F4"/>
    <w:rsid w:val="009F7330"/>
    <w:rsid w:val="00A01864"/>
    <w:rsid w:val="00A0223C"/>
    <w:rsid w:val="00A05579"/>
    <w:rsid w:val="00A05C0F"/>
    <w:rsid w:val="00A06B79"/>
    <w:rsid w:val="00A06C60"/>
    <w:rsid w:val="00A1134B"/>
    <w:rsid w:val="00A1202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24E2"/>
    <w:rsid w:val="00A431D6"/>
    <w:rsid w:val="00A45ED0"/>
    <w:rsid w:val="00A46A06"/>
    <w:rsid w:val="00A51EF7"/>
    <w:rsid w:val="00A538B2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40BC"/>
    <w:rsid w:val="00A85586"/>
    <w:rsid w:val="00A9175F"/>
    <w:rsid w:val="00A91FE0"/>
    <w:rsid w:val="00A97F70"/>
    <w:rsid w:val="00AA4266"/>
    <w:rsid w:val="00AA5D71"/>
    <w:rsid w:val="00AB058C"/>
    <w:rsid w:val="00AB2527"/>
    <w:rsid w:val="00AC11CD"/>
    <w:rsid w:val="00AC2D83"/>
    <w:rsid w:val="00AC4555"/>
    <w:rsid w:val="00AC4C9D"/>
    <w:rsid w:val="00AC5669"/>
    <w:rsid w:val="00AC754C"/>
    <w:rsid w:val="00AC780F"/>
    <w:rsid w:val="00AD29ED"/>
    <w:rsid w:val="00AD335E"/>
    <w:rsid w:val="00AD34D0"/>
    <w:rsid w:val="00AD3D26"/>
    <w:rsid w:val="00AD55FC"/>
    <w:rsid w:val="00AD72B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6FA"/>
    <w:rsid w:val="00AF1419"/>
    <w:rsid w:val="00AF2E5E"/>
    <w:rsid w:val="00AF4F4E"/>
    <w:rsid w:val="00AF6582"/>
    <w:rsid w:val="00AF69BA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50A7"/>
    <w:rsid w:val="00B36246"/>
    <w:rsid w:val="00B4095C"/>
    <w:rsid w:val="00B44CA4"/>
    <w:rsid w:val="00B47146"/>
    <w:rsid w:val="00B52161"/>
    <w:rsid w:val="00B53B07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642A"/>
    <w:rsid w:val="00B87C19"/>
    <w:rsid w:val="00B9041A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2D98"/>
    <w:rsid w:val="00BA3337"/>
    <w:rsid w:val="00BA4BBD"/>
    <w:rsid w:val="00BA5456"/>
    <w:rsid w:val="00BA5C7E"/>
    <w:rsid w:val="00BA6E1A"/>
    <w:rsid w:val="00BB19B8"/>
    <w:rsid w:val="00BB7015"/>
    <w:rsid w:val="00BC077D"/>
    <w:rsid w:val="00BC4A55"/>
    <w:rsid w:val="00BC4AEA"/>
    <w:rsid w:val="00BC5656"/>
    <w:rsid w:val="00BD00E5"/>
    <w:rsid w:val="00BD1112"/>
    <w:rsid w:val="00BD2D8F"/>
    <w:rsid w:val="00BD7949"/>
    <w:rsid w:val="00BE087A"/>
    <w:rsid w:val="00BE0A7B"/>
    <w:rsid w:val="00BE28EE"/>
    <w:rsid w:val="00BE38A8"/>
    <w:rsid w:val="00BE4CF5"/>
    <w:rsid w:val="00BE6058"/>
    <w:rsid w:val="00BF15F1"/>
    <w:rsid w:val="00BF1BAE"/>
    <w:rsid w:val="00BF287F"/>
    <w:rsid w:val="00BF3134"/>
    <w:rsid w:val="00BF3244"/>
    <w:rsid w:val="00BF353D"/>
    <w:rsid w:val="00BF78FD"/>
    <w:rsid w:val="00C015A6"/>
    <w:rsid w:val="00C0164D"/>
    <w:rsid w:val="00C02626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20DF"/>
    <w:rsid w:val="00C34684"/>
    <w:rsid w:val="00C34DE1"/>
    <w:rsid w:val="00C353CF"/>
    <w:rsid w:val="00C359DA"/>
    <w:rsid w:val="00C4348A"/>
    <w:rsid w:val="00C451BB"/>
    <w:rsid w:val="00C452EE"/>
    <w:rsid w:val="00C464A7"/>
    <w:rsid w:val="00C51F8C"/>
    <w:rsid w:val="00C54A13"/>
    <w:rsid w:val="00C5533B"/>
    <w:rsid w:val="00C57F0E"/>
    <w:rsid w:val="00C6357F"/>
    <w:rsid w:val="00C64003"/>
    <w:rsid w:val="00C640EF"/>
    <w:rsid w:val="00C64944"/>
    <w:rsid w:val="00C652B5"/>
    <w:rsid w:val="00C67811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1637"/>
    <w:rsid w:val="00C9266C"/>
    <w:rsid w:val="00C97C1D"/>
    <w:rsid w:val="00CA152F"/>
    <w:rsid w:val="00CA4619"/>
    <w:rsid w:val="00CA4E25"/>
    <w:rsid w:val="00CB49E0"/>
    <w:rsid w:val="00CB6878"/>
    <w:rsid w:val="00CB6C60"/>
    <w:rsid w:val="00CC11E9"/>
    <w:rsid w:val="00CC2C7F"/>
    <w:rsid w:val="00CC41E1"/>
    <w:rsid w:val="00CC43FF"/>
    <w:rsid w:val="00CC63D6"/>
    <w:rsid w:val="00CC7D03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E72"/>
    <w:rsid w:val="00CF54DA"/>
    <w:rsid w:val="00D0269F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9B"/>
    <w:rsid w:val="00D50CED"/>
    <w:rsid w:val="00D52D85"/>
    <w:rsid w:val="00D53466"/>
    <w:rsid w:val="00D53879"/>
    <w:rsid w:val="00D56446"/>
    <w:rsid w:val="00D6108E"/>
    <w:rsid w:val="00D61235"/>
    <w:rsid w:val="00D627DB"/>
    <w:rsid w:val="00D62C30"/>
    <w:rsid w:val="00D62FF6"/>
    <w:rsid w:val="00D64008"/>
    <w:rsid w:val="00D6625A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9E0"/>
    <w:rsid w:val="00D83340"/>
    <w:rsid w:val="00D838D5"/>
    <w:rsid w:val="00D84681"/>
    <w:rsid w:val="00D87117"/>
    <w:rsid w:val="00D871CB"/>
    <w:rsid w:val="00D91670"/>
    <w:rsid w:val="00D91C0B"/>
    <w:rsid w:val="00D93276"/>
    <w:rsid w:val="00D9346B"/>
    <w:rsid w:val="00D93CF7"/>
    <w:rsid w:val="00D9424F"/>
    <w:rsid w:val="00D96540"/>
    <w:rsid w:val="00DA3046"/>
    <w:rsid w:val="00DA509A"/>
    <w:rsid w:val="00DA7DDD"/>
    <w:rsid w:val="00DB17AA"/>
    <w:rsid w:val="00DB1FC3"/>
    <w:rsid w:val="00DB210B"/>
    <w:rsid w:val="00DB2AC9"/>
    <w:rsid w:val="00DB394F"/>
    <w:rsid w:val="00DB3C30"/>
    <w:rsid w:val="00DB4875"/>
    <w:rsid w:val="00DB6B37"/>
    <w:rsid w:val="00DB72D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054D"/>
    <w:rsid w:val="00E110B9"/>
    <w:rsid w:val="00E11444"/>
    <w:rsid w:val="00E1313D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2042"/>
    <w:rsid w:val="00E333F5"/>
    <w:rsid w:val="00E359BD"/>
    <w:rsid w:val="00E35D31"/>
    <w:rsid w:val="00E3633F"/>
    <w:rsid w:val="00E40954"/>
    <w:rsid w:val="00E40BB6"/>
    <w:rsid w:val="00E449A6"/>
    <w:rsid w:val="00E44E6C"/>
    <w:rsid w:val="00E45537"/>
    <w:rsid w:val="00E46519"/>
    <w:rsid w:val="00E517DB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60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2C55"/>
    <w:rsid w:val="00E97562"/>
    <w:rsid w:val="00EA065A"/>
    <w:rsid w:val="00EA0715"/>
    <w:rsid w:val="00EA08B6"/>
    <w:rsid w:val="00EA2BDF"/>
    <w:rsid w:val="00EA4C1A"/>
    <w:rsid w:val="00EB1584"/>
    <w:rsid w:val="00EB26BF"/>
    <w:rsid w:val="00EB567B"/>
    <w:rsid w:val="00EB5B95"/>
    <w:rsid w:val="00EB5DC0"/>
    <w:rsid w:val="00EB6A66"/>
    <w:rsid w:val="00EB6F6F"/>
    <w:rsid w:val="00EC1621"/>
    <w:rsid w:val="00EC4352"/>
    <w:rsid w:val="00EC538A"/>
    <w:rsid w:val="00EC6B7B"/>
    <w:rsid w:val="00ED2E9C"/>
    <w:rsid w:val="00ED4C88"/>
    <w:rsid w:val="00EE318B"/>
    <w:rsid w:val="00EE3C74"/>
    <w:rsid w:val="00EE7A93"/>
    <w:rsid w:val="00EF0428"/>
    <w:rsid w:val="00EF07E9"/>
    <w:rsid w:val="00EF0C90"/>
    <w:rsid w:val="00EF19B7"/>
    <w:rsid w:val="00EF1B4A"/>
    <w:rsid w:val="00EF2963"/>
    <w:rsid w:val="00EF39FF"/>
    <w:rsid w:val="00EF43CF"/>
    <w:rsid w:val="00F0084C"/>
    <w:rsid w:val="00F042DF"/>
    <w:rsid w:val="00F047F5"/>
    <w:rsid w:val="00F05931"/>
    <w:rsid w:val="00F05BE3"/>
    <w:rsid w:val="00F05C67"/>
    <w:rsid w:val="00F11020"/>
    <w:rsid w:val="00F1323B"/>
    <w:rsid w:val="00F13A98"/>
    <w:rsid w:val="00F21C6C"/>
    <w:rsid w:val="00F21EE8"/>
    <w:rsid w:val="00F226D3"/>
    <w:rsid w:val="00F237E1"/>
    <w:rsid w:val="00F26E45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7D12"/>
    <w:rsid w:val="00F50F5F"/>
    <w:rsid w:val="00F53579"/>
    <w:rsid w:val="00F53E1F"/>
    <w:rsid w:val="00F54288"/>
    <w:rsid w:val="00F5491E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535"/>
    <w:rsid w:val="00F7713A"/>
    <w:rsid w:val="00F779FB"/>
    <w:rsid w:val="00F80B9A"/>
    <w:rsid w:val="00F81D19"/>
    <w:rsid w:val="00F84122"/>
    <w:rsid w:val="00F920EB"/>
    <w:rsid w:val="00F92BD6"/>
    <w:rsid w:val="00F957A1"/>
    <w:rsid w:val="00FA0A3C"/>
    <w:rsid w:val="00FA12D9"/>
    <w:rsid w:val="00FA1C7E"/>
    <w:rsid w:val="00FB1331"/>
    <w:rsid w:val="00FB2E1F"/>
    <w:rsid w:val="00FB47A8"/>
    <w:rsid w:val="00FC0A58"/>
    <w:rsid w:val="00FC1440"/>
    <w:rsid w:val="00FC51CC"/>
    <w:rsid w:val="00FC7FCD"/>
    <w:rsid w:val="00FD0595"/>
    <w:rsid w:val="00FD24DC"/>
    <w:rsid w:val="00FD2552"/>
    <w:rsid w:val="00FD27EC"/>
    <w:rsid w:val="00FD77B3"/>
    <w:rsid w:val="00FE15D7"/>
    <w:rsid w:val="00FE2782"/>
    <w:rsid w:val="00FE39AD"/>
    <w:rsid w:val="00FE3B33"/>
    <w:rsid w:val="00FE3D47"/>
    <w:rsid w:val="00FE4CFE"/>
    <w:rsid w:val="00FE7A06"/>
    <w:rsid w:val="00FF1B19"/>
    <w:rsid w:val="00FF27A4"/>
    <w:rsid w:val="00FF4295"/>
    <w:rsid w:val="00FF42A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C3E5B6"/>
  <w15:docId w15:val="{E97A59FF-FADE-4B2D-ABA1-BDBD8DF2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76426C-6866-498F-A896-1D1139759BB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B6EF52B-B440-4E39-9AB3-2389AE576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5F8486-21A0-49EA-AD1C-76A68A6118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Agnieszka</dc:creator>
  <cp:keywords/>
  <cp:lastModifiedBy>UG Sienno</cp:lastModifiedBy>
  <cp:revision>14</cp:revision>
  <cp:lastPrinted>2020-12-21T07:19:00Z</cp:lastPrinted>
  <dcterms:created xsi:type="dcterms:W3CDTF">2025-04-16T12:39:00Z</dcterms:created>
  <dcterms:modified xsi:type="dcterms:W3CDTF">2025-12-02T14:40:00Z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